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095BDE-3DC2-4E99-83AB-2FD1C863449E}"/>
</file>

<file path=customXml/itemProps3.xml><?xml version="1.0" encoding="utf-8"?>
<ds:datastoreItem xmlns:ds="http://schemas.openxmlformats.org/officeDocument/2006/customXml" ds:itemID="{0BF45476-D8C5-4C86-B987-6298791FDD8E}"/>
</file>

<file path=customXml/itemProps4.xml><?xml version="1.0" encoding="utf-8"?>
<ds:datastoreItem xmlns:ds="http://schemas.openxmlformats.org/officeDocument/2006/customXml" ds:itemID="{0D14DB46-AA63-4BDF-9C52-BA024F151A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